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D98B4" w14:textId="15D4C976" w:rsidR="003F7F95" w:rsidRPr="00EE6C95" w:rsidRDefault="00EE6C95" w:rsidP="008C3D7F">
      <w:pPr>
        <w:ind w:left="-142"/>
        <w:jc w:val="center"/>
        <w:rPr>
          <w:bCs/>
          <w:lang w:val="pl-PL"/>
        </w:rPr>
      </w:pPr>
      <w:r>
        <w:rPr>
          <w:b/>
          <w:noProof/>
        </w:rPr>
        <w:t xml:space="preserve">                                                                                                                                                                         </w:t>
      </w:r>
      <w:r w:rsidRPr="00EE6C95">
        <w:rPr>
          <w:bCs/>
          <w:noProof/>
        </w:rPr>
        <w:t>Załącznik nr 2</w:t>
      </w:r>
    </w:p>
    <w:p w14:paraId="66746ABE" w14:textId="0BB8CD6D" w:rsidR="00D1163A" w:rsidRPr="003F7F95" w:rsidRDefault="003F7F95" w:rsidP="003C3805">
      <w:pPr>
        <w:ind w:left="-142"/>
        <w:jc w:val="center"/>
        <w:rPr>
          <w:rFonts w:ascii="Times New Roman" w:hAnsi="Times New Roman" w:cs="Times New Roman"/>
          <w:b/>
          <w:bCs/>
          <w:lang w:val="pl-PL"/>
        </w:rPr>
      </w:pPr>
      <w:r w:rsidRPr="003F7F95">
        <w:rPr>
          <w:rFonts w:ascii="Times New Roman" w:hAnsi="Times New Roman" w:cs="Times New Roman"/>
          <w:b/>
          <w:bCs/>
          <w:lang w:val="pl-PL"/>
        </w:rPr>
        <w:t>OŚWIADCZENIE WYKONAWCY</w:t>
      </w:r>
    </w:p>
    <w:p w14:paraId="1B2FEE31" w14:textId="794AD4E3" w:rsidR="00D1163A" w:rsidRPr="003F7F95" w:rsidRDefault="00000000" w:rsidP="003C3805">
      <w:pPr>
        <w:ind w:left="-142"/>
        <w:jc w:val="both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>w zakresie przeciwdziałania wspieraniu agresji na Ukrainę oraz służące ochronie</w:t>
      </w:r>
      <w:r w:rsidR="003C3805" w:rsidRPr="003F7F95">
        <w:rPr>
          <w:rFonts w:ascii="Times New Roman" w:hAnsi="Times New Roman" w:cs="Times New Roman"/>
          <w:lang w:val="pl-PL"/>
        </w:rPr>
        <w:t xml:space="preserve"> b</w:t>
      </w:r>
      <w:r w:rsidRPr="003F7F95">
        <w:rPr>
          <w:rFonts w:ascii="Times New Roman" w:hAnsi="Times New Roman" w:cs="Times New Roman"/>
          <w:lang w:val="pl-PL"/>
        </w:rPr>
        <w:t xml:space="preserve">ezpieczeństwa narodowego </w:t>
      </w:r>
    </w:p>
    <w:p w14:paraId="18D1883F" w14:textId="08D2CC4B" w:rsidR="00D1163A" w:rsidRPr="003F7F95" w:rsidRDefault="00000000" w:rsidP="003C3805">
      <w:pPr>
        <w:ind w:left="-142"/>
        <w:rPr>
          <w:rFonts w:ascii="Times New Roman" w:hAnsi="Times New Roman" w:cs="Times New Roman"/>
          <w:b/>
          <w:bCs/>
          <w:lang w:val="pl-PL"/>
        </w:rPr>
      </w:pPr>
      <w:r w:rsidRPr="003F7F95">
        <w:rPr>
          <w:rFonts w:ascii="Times New Roman" w:hAnsi="Times New Roman" w:cs="Times New Roman"/>
          <w:b/>
          <w:bCs/>
          <w:lang w:val="pl-PL"/>
        </w:rPr>
        <w:t>1. Dane Wykonawcy:</w:t>
      </w:r>
    </w:p>
    <w:p w14:paraId="3964A670" w14:textId="77777777" w:rsidR="00D1163A" w:rsidRPr="003F7F95" w:rsidRDefault="00000000" w:rsidP="003F7F95">
      <w:pPr>
        <w:spacing w:line="240" w:lineRule="auto"/>
        <w:ind w:left="-142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>Nazwa Wykonawcy: ..............................................................</w:t>
      </w:r>
    </w:p>
    <w:p w14:paraId="6551F073" w14:textId="77777777" w:rsidR="00D1163A" w:rsidRPr="003F7F95" w:rsidRDefault="00000000" w:rsidP="003F7F95">
      <w:pPr>
        <w:spacing w:line="240" w:lineRule="auto"/>
        <w:ind w:left="-142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>Adres: ..............................................................................</w:t>
      </w:r>
    </w:p>
    <w:p w14:paraId="13825CD9" w14:textId="77777777" w:rsidR="00D1163A" w:rsidRPr="003F7F95" w:rsidRDefault="00000000" w:rsidP="003F7F95">
      <w:pPr>
        <w:spacing w:line="240" w:lineRule="auto"/>
        <w:ind w:left="-142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>NIP/REGON: .....................................................................</w:t>
      </w:r>
    </w:p>
    <w:p w14:paraId="0B30A7FC" w14:textId="77777777" w:rsidR="00D1163A" w:rsidRPr="003F7F95" w:rsidRDefault="00000000" w:rsidP="003F7F95">
      <w:pPr>
        <w:spacing w:line="240" w:lineRule="auto"/>
        <w:ind w:left="-142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>Postępowanie nr / tytuł zamówienia: .............................................</w:t>
      </w:r>
    </w:p>
    <w:p w14:paraId="64A91608" w14:textId="696E306E" w:rsidR="00D1163A" w:rsidRPr="003F7F95" w:rsidRDefault="00000000" w:rsidP="003C3805">
      <w:pPr>
        <w:ind w:left="-142"/>
        <w:rPr>
          <w:rFonts w:ascii="Times New Roman" w:hAnsi="Times New Roman" w:cs="Times New Roman"/>
          <w:b/>
          <w:bCs/>
          <w:lang w:val="pl-PL"/>
        </w:rPr>
      </w:pPr>
      <w:r w:rsidRPr="003F7F95">
        <w:rPr>
          <w:rFonts w:ascii="Times New Roman" w:hAnsi="Times New Roman" w:cs="Times New Roman"/>
          <w:b/>
          <w:bCs/>
          <w:lang w:val="pl-PL"/>
        </w:rPr>
        <w:t>2. Oświadczenie:</w:t>
      </w:r>
    </w:p>
    <w:p w14:paraId="45BF268B" w14:textId="22B6FB97" w:rsidR="00D1163A" w:rsidRPr="003F7F95" w:rsidRDefault="00000000" w:rsidP="003C3805">
      <w:pPr>
        <w:ind w:left="-142"/>
        <w:jc w:val="both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 xml:space="preserve">Oświadczam, że na dzień składania niniejszego oświadczenia Wykonawca nie podlega wykluczeniu </w:t>
      </w:r>
      <w:r w:rsidR="003F7F95" w:rsidRPr="003F7F95">
        <w:rPr>
          <w:rFonts w:ascii="Times New Roman" w:hAnsi="Times New Roman" w:cs="Times New Roman"/>
          <w:lang w:val="pl-PL"/>
        </w:rPr>
        <w:br/>
      </w:r>
      <w:r w:rsidRPr="003F7F95">
        <w:rPr>
          <w:rFonts w:ascii="Times New Roman" w:hAnsi="Times New Roman" w:cs="Times New Roman"/>
          <w:lang w:val="pl-PL"/>
        </w:rPr>
        <w:t>z postępowania o udzielenie zamówienia publicznego na podstawie art. 7 ust. 1 Ustawy z dnia 13 kwietnia 2022 r. o szczególnych rozwiązaniach w zakresie przeciwdziałania wspieraniu agresji na Ukrainę</w:t>
      </w:r>
      <w:r w:rsidR="00345004">
        <w:rPr>
          <w:rFonts w:ascii="Times New Roman" w:hAnsi="Times New Roman" w:cs="Times New Roman"/>
          <w:lang w:val="pl-PL"/>
        </w:rPr>
        <w:br/>
      </w:r>
      <w:r w:rsidRPr="003F7F95">
        <w:rPr>
          <w:rFonts w:ascii="Times New Roman" w:hAnsi="Times New Roman" w:cs="Times New Roman"/>
          <w:lang w:val="pl-PL"/>
        </w:rPr>
        <w:t>oraz służących ochronie bezpieczeństwa narodowego</w:t>
      </w:r>
      <w:r w:rsidR="003F7F95" w:rsidRPr="003F7F95">
        <w:rPr>
          <w:rFonts w:ascii="Times New Roman" w:hAnsi="Times New Roman" w:cs="Times New Roman"/>
          <w:lang w:val="pl-PL"/>
        </w:rPr>
        <w:t xml:space="preserve"> </w:t>
      </w:r>
      <w:r w:rsidRPr="003F7F95">
        <w:rPr>
          <w:rFonts w:ascii="Times New Roman" w:hAnsi="Times New Roman" w:cs="Times New Roman"/>
          <w:lang w:val="pl-PL"/>
        </w:rPr>
        <w:t>(Dz.U. 2025 poz. 514).</w:t>
      </w:r>
    </w:p>
    <w:p w14:paraId="51368314" w14:textId="77777777" w:rsidR="00D1163A" w:rsidRPr="003F7F95" w:rsidRDefault="00000000" w:rsidP="003C3805">
      <w:pPr>
        <w:ind w:left="-142"/>
        <w:jc w:val="both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</w:rPr>
        <w:t>Oświadczam w szczególności, że Wykonawca nie znajduje się na listach podmiotów objętych sankcjami oraz nie pozostaje powiązany z podmiotami, które znajdują się na listach określonych w ustawie, w tym jako podmiot dominujący lub podmiot zależny ani w rozumieniu beneficjenta rzeczywistego. Oświadczam również, że nie zachodzą wobec Wykonawcy okoliczności, o których mowa w art. 5k ust. 1 rozporządzenia Rady (UE) nr 833/2014, w szczególności dotyczące zakazu udzielania lub dalszego wykonywania zamówień publicznych na rzecz lub z udziałem podmiotów, o których mowa w lit. a), lit. b) lub lit. c) tego przepisu, w tym podmiotów będących własnością bezpośrednio lub pośrednio w ponad 50% obywateli rosyjskich lub podmiotów mających siedzibę w Rosji.</w:t>
      </w:r>
    </w:p>
    <w:p w14:paraId="334F7547" w14:textId="19BE94F9" w:rsidR="00D1163A" w:rsidRPr="003F7F95" w:rsidRDefault="00000000" w:rsidP="003C3805">
      <w:pPr>
        <w:ind w:left="-142"/>
        <w:jc w:val="both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 xml:space="preserve">Oświadczam również, że nie zachodzą wobec Wykonawcy okoliczności, o których mowa </w:t>
      </w:r>
      <w:r w:rsidR="003C3805" w:rsidRPr="003F7F95">
        <w:rPr>
          <w:rFonts w:ascii="Times New Roman" w:hAnsi="Times New Roman" w:cs="Times New Roman"/>
          <w:lang w:val="pl-PL"/>
        </w:rPr>
        <w:br/>
      </w:r>
      <w:r w:rsidRPr="003F7F95">
        <w:rPr>
          <w:rFonts w:ascii="Times New Roman" w:hAnsi="Times New Roman" w:cs="Times New Roman"/>
          <w:lang w:val="pl-PL"/>
        </w:rPr>
        <w:t xml:space="preserve">w rozporządzeniach Rady (UE), w tym rozporządzeniu (UE) nr 269/2014, oraz że Wykonawca nie wspiera </w:t>
      </w:r>
      <w:r w:rsidR="00345004">
        <w:rPr>
          <w:rFonts w:ascii="Times New Roman" w:hAnsi="Times New Roman" w:cs="Times New Roman"/>
          <w:lang w:val="pl-PL"/>
        </w:rPr>
        <w:br/>
      </w:r>
      <w:r w:rsidRPr="003F7F95">
        <w:rPr>
          <w:rFonts w:ascii="Times New Roman" w:hAnsi="Times New Roman" w:cs="Times New Roman"/>
          <w:lang w:val="pl-PL"/>
        </w:rPr>
        <w:t>w jakikolwiek sposób działań skierowanych przeciwko niepodległości, suwerenności i integralności terytorialnej Ukrainy.</w:t>
      </w:r>
    </w:p>
    <w:p w14:paraId="0A52E490" w14:textId="19F41112" w:rsidR="00D1163A" w:rsidRPr="003F7F95" w:rsidRDefault="00000000" w:rsidP="003C3805">
      <w:pPr>
        <w:ind w:left="-142"/>
        <w:rPr>
          <w:rFonts w:ascii="Times New Roman" w:hAnsi="Times New Roman" w:cs="Times New Roman"/>
          <w:b/>
          <w:bCs/>
          <w:lang w:val="pl-PL"/>
        </w:rPr>
      </w:pPr>
      <w:r w:rsidRPr="003F7F95">
        <w:rPr>
          <w:rFonts w:ascii="Times New Roman" w:hAnsi="Times New Roman" w:cs="Times New Roman"/>
          <w:b/>
          <w:bCs/>
          <w:lang w:val="pl-PL"/>
        </w:rPr>
        <w:t>3. Świadomość odpowiedzialności:</w:t>
      </w:r>
    </w:p>
    <w:p w14:paraId="29170B88" w14:textId="77777777" w:rsidR="00D1163A" w:rsidRPr="003F7F95" w:rsidRDefault="00000000" w:rsidP="003C3805">
      <w:pPr>
        <w:ind w:left="-142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>Jestem świadomy/świadoma odpowiedzialności karnej za złożenie fałszywego oświadczenia.</w:t>
      </w:r>
    </w:p>
    <w:p w14:paraId="7422221E" w14:textId="433F9F61" w:rsidR="00D1163A" w:rsidRPr="003F7F95" w:rsidRDefault="00000000" w:rsidP="003C3805">
      <w:pPr>
        <w:ind w:left="-142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>Miejscowość: ..............................................</w:t>
      </w:r>
    </w:p>
    <w:p w14:paraId="45249A8C" w14:textId="0D861884" w:rsidR="00D1163A" w:rsidRPr="003F7F95" w:rsidRDefault="00000000" w:rsidP="003F7F95">
      <w:pPr>
        <w:ind w:left="-142"/>
        <w:rPr>
          <w:rFonts w:ascii="Times New Roman" w:hAnsi="Times New Roman" w:cs="Times New Roman"/>
          <w:lang w:val="pl-PL"/>
        </w:rPr>
      </w:pPr>
      <w:r w:rsidRPr="003F7F95">
        <w:rPr>
          <w:rFonts w:ascii="Times New Roman" w:hAnsi="Times New Roman" w:cs="Times New Roman"/>
          <w:lang w:val="pl-PL"/>
        </w:rPr>
        <w:t>Data: .........................................................</w:t>
      </w:r>
      <w:r w:rsidR="003F7F95" w:rsidRPr="003F7F95">
        <w:rPr>
          <w:rFonts w:ascii="Times New Roman" w:hAnsi="Times New Roman" w:cs="Times New Roman"/>
          <w:lang w:val="pl-PL"/>
        </w:rPr>
        <w:br/>
      </w:r>
      <w:r w:rsidR="003F7F95" w:rsidRPr="003F7F95">
        <w:rPr>
          <w:rFonts w:ascii="Times New Roman" w:hAnsi="Times New Roman" w:cs="Times New Roman"/>
          <w:lang w:val="pl-PL"/>
        </w:rPr>
        <w:br/>
      </w:r>
      <w:r w:rsidRPr="003F7F95">
        <w:rPr>
          <w:rFonts w:ascii="Times New Roman" w:hAnsi="Times New Roman" w:cs="Times New Roman"/>
          <w:lang w:val="pl-PL"/>
        </w:rPr>
        <w:t xml:space="preserve">Podpis osoby uprawnionej do reprezentacji </w:t>
      </w:r>
      <w:r w:rsidR="003C3805" w:rsidRPr="003F7F95">
        <w:rPr>
          <w:rFonts w:ascii="Times New Roman" w:hAnsi="Times New Roman" w:cs="Times New Roman"/>
          <w:lang w:val="pl-PL"/>
        </w:rPr>
        <w:t xml:space="preserve"> </w:t>
      </w:r>
      <w:r w:rsidRPr="003F7F95">
        <w:rPr>
          <w:rFonts w:ascii="Times New Roman" w:hAnsi="Times New Roman" w:cs="Times New Roman"/>
          <w:lang w:val="pl-PL"/>
        </w:rPr>
        <w:t>Wykonawcy:</w:t>
      </w:r>
    </w:p>
    <w:p w14:paraId="2849B58B" w14:textId="77777777" w:rsidR="00D1163A" w:rsidRPr="003F7F95" w:rsidRDefault="00000000" w:rsidP="003C3805">
      <w:pPr>
        <w:ind w:left="-142"/>
        <w:rPr>
          <w:rFonts w:ascii="Times New Roman" w:hAnsi="Times New Roman" w:cs="Times New Roman"/>
        </w:rPr>
      </w:pPr>
      <w:r w:rsidRPr="003F7F95">
        <w:rPr>
          <w:rFonts w:ascii="Times New Roman" w:hAnsi="Times New Roman" w:cs="Times New Roman"/>
          <w:lang w:val="pl-PL"/>
        </w:rPr>
        <w:t>.........</w:t>
      </w:r>
      <w:r w:rsidRPr="003F7F95">
        <w:rPr>
          <w:rFonts w:ascii="Times New Roman" w:hAnsi="Times New Roman" w:cs="Times New Roman"/>
        </w:rPr>
        <w:t>.....................................................</w:t>
      </w:r>
    </w:p>
    <w:sectPr w:rsidR="00D1163A" w:rsidRPr="003F7F95" w:rsidSect="003F7F95">
      <w:pgSz w:w="12240" w:h="15840"/>
      <w:pgMar w:top="624" w:right="1185" w:bottom="567" w:left="15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11224211">
    <w:abstractNumId w:val="8"/>
  </w:num>
  <w:num w:numId="2" w16cid:durableId="864438184">
    <w:abstractNumId w:val="6"/>
  </w:num>
  <w:num w:numId="3" w16cid:durableId="636570230">
    <w:abstractNumId w:val="5"/>
  </w:num>
  <w:num w:numId="4" w16cid:durableId="1103721785">
    <w:abstractNumId w:val="4"/>
  </w:num>
  <w:num w:numId="5" w16cid:durableId="1302733900">
    <w:abstractNumId w:val="7"/>
  </w:num>
  <w:num w:numId="6" w16cid:durableId="139081685">
    <w:abstractNumId w:val="3"/>
  </w:num>
  <w:num w:numId="7" w16cid:durableId="1501890358">
    <w:abstractNumId w:val="2"/>
  </w:num>
  <w:num w:numId="8" w16cid:durableId="2100102951">
    <w:abstractNumId w:val="1"/>
  </w:num>
  <w:num w:numId="9" w16cid:durableId="189997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D2EE5"/>
    <w:rsid w:val="0015074B"/>
    <w:rsid w:val="0029639D"/>
    <w:rsid w:val="00326F90"/>
    <w:rsid w:val="00345004"/>
    <w:rsid w:val="003C3805"/>
    <w:rsid w:val="003F7F95"/>
    <w:rsid w:val="00416DD4"/>
    <w:rsid w:val="005801EA"/>
    <w:rsid w:val="00687773"/>
    <w:rsid w:val="006B2230"/>
    <w:rsid w:val="00804C94"/>
    <w:rsid w:val="00877808"/>
    <w:rsid w:val="008C3D7F"/>
    <w:rsid w:val="00AA1D8D"/>
    <w:rsid w:val="00B059A0"/>
    <w:rsid w:val="00B47730"/>
    <w:rsid w:val="00CB0664"/>
    <w:rsid w:val="00D1163A"/>
    <w:rsid w:val="00ED3901"/>
    <w:rsid w:val="00EE6C95"/>
    <w:rsid w:val="00F733B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0E456"/>
  <w14:defaultImageDpi w14:val="300"/>
  <w15:docId w15:val="{9448D2A6-A8FF-4F55-A4A0-9224F9F2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MBak</cp:lastModifiedBy>
  <cp:revision>3</cp:revision>
  <cp:lastPrinted>2025-10-27T09:35:00Z</cp:lastPrinted>
  <dcterms:created xsi:type="dcterms:W3CDTF">2025-12-18T13:40:00Z</dcterms:created>
  <dcterms:modified xsi:type="dcterms:W3CDTF">2026-02-26T06:32:00Z</dcterms:modified>
  <cp:category/>
</cp:coreProperties>
</file>